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B3E1E" w14:textId="581EE06D" w:rsidR="00D623EA" w:rsidRPr="00126068" w:rsidRDefault="00000000" w:rsidP="00126068">
      <w:pPr>
        <w:rPr>
          <w:b/>
          <w:bCs/>
        </w:rPr>
      </w:pPr>
      <w:r w:rsidRPr="00126068">
        <w:rPr>
          <w:b/>
          <w:bCs/>
        </w:rPr>
        <w:t xml:space="preserve">GIFT DEED </w:t>
      </w:r>
      <w:r w:rsidR="00126068">
        <w:rPr>
          <w:b/>
          <w:bCs/>
        </w:rPr>
        <w:t>for</w:t>
      </w:r>
      <w:r w:rsidRPr="00126068">
        <w:rPr>
          <w:b/>
          <w:bCs/>
        </w:rPr>
        <w:t xml:space="preserve"> </w:t>
      </w:r>
      <w:r w:rsidR="00126068">
        <w:rPr>
          <w:b/>
          <w:bCs/>
        </w:rPr>
        <w:t>transfer of Shares</w:t>
      </w:r>
      <w:r w:rsidRPr="00126068">
        <w:rPr>
          <w:b/>
          <w:bCs/>
        </w:rPr>
        <w:t xml:space="preserve">/ </w:t>
      </w:r>
      <w:r w:rsidR="00126068">
        <w:rPr>
          <w:b/>
          <w:bCs/>
        </w:rPr>
        <w:t>Interest in Firm</w:t>
      </w:r>
      <w:r w:rsidRPr="00126068">
        <w:rPr>
          <w:b/>
          <w:bCs/>
        </w:rPr>
        <w:t xml:space="preserve">/ LLP/ </w:t>
      </w:r>
      <w:r w:rsidR="00126068">
        <w:rPr>
          <w:b/>
          <w:bCs/>
        </w:rPr>
        <w:t>Company</w:t>
      </w:r>
    </w:p>
    <w:p w14:paraId="05B8745A" w14:textId="77777777" w:rsidR="00D623EA" w:rsidRPr="00126068" w:rsidRDefault="00000000">
      <w:pPr>
        <w:jc w:val="both"/>
      </w:pPr>
      <w:r w:rsidRPr="00126068">
        <w:t xml:space="preserve">THIS DEED OF GIFT is made and executed at [City] on this ___ day </w:t>
      </w:r>
      <w:proofErr w:type="gramStart"/>
      <w:r w:rsidRPr="00126068">
        <w:t>of __</w:t>
      </w:r>
      <w:proofErr w:type="gramEnd"/>
      <w:r w:rsidRPr="00126068">
        <w:t>__________, 20__,</w:t>
      </w:r>
    </w:p>
    <w:p w14:paraId="65DF46E4" w14:textId="77777777" w:rsidR="00126068" w:rsidRDefault="00000000">
      <w:pPr>
        <w:jc w:val="both"/>
      </w:pPr>
      <w:r w:rsidRPr="00126068">
        <w:t>BY</w:t>
      </w:r>
      <w:r w:rsidRPr="00126068">
        <w:br/>
      </w:r>
    </w:p>
    <w:p w14:paraId="105449AF" w14:textId="3394932F" w:rsidR="00D623EA" w:rsidRPr="00126068" w:rsidRDefault="00000000">
      <w:pPr>
        <w:jc w:val="both"/>
      </w:pPr>
      <w:r w:rsidRPr="00126068">
        <w:t>Mr./Ms. [Donor's Full Name],</w:t>
      </w:r>
      <w:r w:rsidRPr="00126068">
        <w:br/>
        <w:t>Son/Daughter/Wife of Shri ______________________,</w:t>
      </w:r>
      <w:r w:rsidRPr="00126068">
        <w:br/>
        <w:t>aged about ___ years, residing at ____________________________________________________,</w:t>
      </w:r>
      <w:r w:rsidRPr="00126068">
        <w:br/>
        <w:t>holder of PAN No. ____________,</w:t>
      </w:r>
      <w:r w:rsidRPr="00126068">
        <w:br/>
        <w:t>(hereinafter referred to as the “Donor”, which expression shall include his/her heirs, legal representatives, executors, administrators and assigns),</w:t>
      </w:r>
    </w:p>
    <w:p w14:paraId="065B32EE" w14:textId="49541104" w:rsidR="00126068" w:rsidRDefault="00000000" w:rsidP="00126068">
      <w:r w:rsidRPr="00126068">
        <w:t>IN</w:t>
      </w:r>
      <w:r w:rsidR="00126068">
        <w:t xml:space="preserve"> </w:t>
      </w:r>
      <w:r w:rsidRPr="00126068">
        <w:t>FAVOUR OF</w:t>
      </w:r>
      <w:r w:rsidRPr="00126068">
        <w:br/>
      </w:r>
    </w:p>
    <w:p w14:paraId="0C9B7FC4" w14:textId="41AF8A58" w:rsidR="00D623EA" w:rsidRPr="00126068" w:rsidRDefault="00000000">
      <w:pPr>
        <w:jc w:val="both"/>
      </w:pPr>
      <w:r w:rsidRPr="00126068">
        <w:t>Mr./Ms. [Donee's Full Name],</w:t>
      </w:r>
      <w:r w:rsidRPr="00126068">
        <w:br/>
        <w:t>Son/Daughter/Wife of Shri ______________________,</w:t>
      </w:r>
      <w:r w:rsidRPr="00126068">
        <w:br/>
        <w:t>aged about ___ years, residing at ____________________________________________________,</w:t>
      </w:r>
      <w:r w:rsidRPr="00126068">
        <w:br/>
        <w:t>holder of PAN No. ____________,</w:t>
      </w:r>
      <w:r w:rsidRPr="00126068">
        <w:br/>
        <w:t>(hereinafter referred to as the “Donee”, which expression shall include his/her heirs, legal representatives, executors, administrators and assigns).</w:t>
      </w:r>
    </w:p>
    <w:p w14:paraId="4190CE22" w14:textId="77777777" w:rsidR="00126068" w:rsidRDefault="00126068">
      <w:pPr>
        <w:pStyle w:val="Heading2"/>
        <w:rPr>
          <w:color w:val="auto"/>
        </w:rPr>
      </w:pPr>
    </w:p>
    <w:p w14:paraId="448136BA" w14:textId="67945BC0" w:rsidR="00D623EA" w:rsidRDefault="00000000">
      <w:pPr>
        <w:pStyle w:val="Heading2"/>
        <w:rPr>
          <w:color w:val="auto"/>
        </w:rPr>
      </w:pPr>
      <w:r w:rsidRPr="00126068">
        <w:rPr>
          <w:color w:val="auto"/>
        </w:rPr>
        <w:t>WHEREAS:</w:t>
      </w:r>
    </w:p>
    <w:p w14:paraId="2C1D6413" w14:textId="77777777" w:rsidR="00D623EA" w:rsidRPr="00126068" w:rsidRDefault="00000000">
      <w:pPr>
        <w:jc w:val="both"/>
      </w:pPr>
      <w:r w:rsidRPr="00126068">
        <w:t>1. The Donor is the absolute and lawful owner of a [specify percentage, e.g., 25%] share/interest in the Partnership Firm / Limited Liability Partnership known as [Name of Firm/LLP], or alternatively [specify number, e.g., 1,000] equity shares of ₹ [Face Value] each in the [Name of Private Limited Company], having its registered/principal place of business at _____________________________________, and registered under the applicable laws of India.</w:t>
      </w:r>
    </w:p>
    <w:p w14:paraId="7E94F2F5" w14:textId="77777777" w:rsidR="00D623EA" w:rsidRPr="00126068" w:rsidRDefault="00000000">
      <w:pPr>
        <w:jc w:val="both"/>
      </w:pPr>
      <w:r w:rsidRPr="00126068">
        <w:t>2. The Donor acquired the said share/interest in the firm/LLP/company through [mention mode: initial capital contribution, transfer, allotment, etc.], and is presently holding such share as per the records of the firm/LLP/company and as per the latest partnership deed / LLP agreement / Articles of Association and Share Register.</w:t>
      </w:r>
    </w:p>
    <w:p w14:paraId="33399AD7" w14:textId="77777777" w:rsidR="00D623EA" w:rsidRPr="00126068" w:rsidRDefault="00000000">
      <w:pPr>
        <w:jc w:val="both"/>
      </w:pPr>
      <w:r w:rsidRPr="00126068">
        <w:lastRenderedPageBreak/>
        <w:t>3. The Donor, out of natural love and affection for the Donee, who is his/her [mention relationship, e.g., son/daughter/spouse/relative], desires to transfer, gift, and convey his/her said share/interest in the firm/LLP/company voluntarily, without any monetary or other consideration.</w:t>
      </w:r>
    </w:p>
    <w:p w14:paraId="43F5EB12" w14:textId="77777777" w:rsidR="00D623EA" w:rsidRPr="00126068" w:rsidRDefault="00000000">
      <w:pPr>
        <w:jc w:val="both"/>
      </w:pPr>
      <w:r w:rsidRPr="00126068">
        <w:t>4. The Donee has consented to accept the said gift of share/interest in the said firm/LLP/company, and shall henceforth enjoy all rights, benefits, duties, obligations, and liabilities associated with such ownership as per applicable laws and internal documents of the said entity.</w:t>
      </w:r>
    </w:p>
    <w:p w14:paraId="30C84067" w14:textId="77777777" w:rsidR="00126068" w:rsidRDefault="00126068">
      <w:pPr>
        <w:pStyle w:val="Heading2"/>
        <w:rPr>
          <w:color w:val="auto"/>
        </w:rPr>
      </w:pPr>
    </w:p>
    <w:p w14:paraId="4C47D786" w14:textId="6B40D214" w:rsidR="00D623EA" w:rsidRPr="00126068" w:rsidRDefault="00000000">
      <w:pPr>
        <w:pStyle w:val="Heading2"/>
        <w:rPr>
          <w:color w:val="auto"/>
        </w:rPr>
      </w:pPr>
      <w:r w:rsidRPr="00126068">
        <w:rPr>
          <w:color w:val="auto"/>
        </w:rPr>
        <w:t>NOW THIS DEED WITNESSETH AS UNDER:</w:t>
      </w:r>
    </w:p>
    <w:p w14:paraId="7B23FC2E" w14:textId="0D5B8211" w:rsidR="00D623EA" w:rsidRPr="00126068" w:rsidRDefault="00000000">
      <w:pPr>
        <w:jc w:val="both"/>
      </w:pPr>
      <w:r w:rsidRPr="00126068">
        <w:t xml:space="preserve">1. The Donor hereby voluntarily, absolutely, and irrevocably gifts, conveys, </w:t>
      </w:r>
      <w:proofErr w:type="gramStart"/>
      <w:r w:rsidRPr="00126068">
        <w:t>assigns, and</w:t>
      </w:r>
      <w:proofErr w:type="gramEnd"/>
      <w:r w:rsidRPr="00126068">
        <w:t xml:space="preserve"> transfers to the Donee, the entire ownership right, title, and interest in:</w:t>
      </w:r>
    </w:p>
    <w:p w14:paraId="2E8E5C02" w14:textId="77777777" w:rsidR="00D623EA" w:rsidRPr="00126068" w:rsidRDefault="00000000">
      <w:pPr>
        <w:jc w:val="both"/>
      </w:pPr>
      <w:r w:rsidRPr="00126068">
        <w:t>- [Partnership/LLP]: _____% share in the profits and losses of the firm/LLP, and all rights, duties, and obligations associated therewith;</w:t>
      </w:r>
    </w:p>
    <w:p w14:paraId="266C96C3" w14:textId="77777777" w:rsidR="00D623EA" w:rsidRPr="00126068" w:rsidRDefault="00000000">
      <w:pPr>
        <w:jc w:val="both"/>
      </w:pPr>
      <w:r w:rsidRPr="00126068">
        <w:t>- [Company]: _____ equity shares of ₹ ____ each (bearing Share Certificate No. ____, Distinctive Nos. from ___ to ___), fully paid-up and representing _____% of the total paid-up capital of the company;</w:t>
      </w:r>
    </w:p>
    <w:p w14:paraId="2EE08F1B" w14:textId="77777777" w:rsidR="00D623EA" w:rsidRPr="00126068" w:rsidRDefault="00000000">
      <w:pPr>
        <w:jc w:val="both"/>
      </w:pPr>
      <w:r w:rsidRPr="00126068">
        <w:t>together with all rights to participate in the management, profit sharing, voting rights (in case of company), and any other incidental benefits and liabilities.</w:t>
      </w:r>
    </w:p>
    <w:p w14:paraId="77DED798" w14:textId="77777777" w:rsidR="00D623EA" w:rsidRPr="00126068" w:rsidRDefault="00000000">
      <w:pPr>
        <w:jc w:val="both"/>
      </w:pPr>
      <w:r w:rsidRPr="00126068">
        <w:t>2. This gift is being made without any consideration, monetary or otherwise, and solely out of natural love and affection.</w:t>
      </w:r>
    </w:p>
    <w:p w14:paraId="3B01EBCA" w14:textId="77777777" w:rsidR="00D623EA" w:rsidRPr="00126068" w:rsidRDefault="00000000">
      <w:pPr>
        <w:jc w:val="both"/>
      </w:pPr>
      <w:r w:rsidRPr="00126068">
        <w:t>3. The Donor affirms that the Donee has accepted the gift, and the delivery of the beneficial interest in the firm/LLP/company has been duly effected. The Donor further affirms that this transfer is not a colourable transaction and that the Donee becomes the lawful owner of such interest/shares henceforth.</w:t>
      </w:r>
    </w:p>
    <w:p w14:paraId="53BF6ABD" w14:textId="77777777" w:rsidR="00D623EA" w:rsidRPr="00126068" w:rsidRDefault="00000000">
      <w:pPr>
        <w:jc w:val="both"/>
      </w:pPr>
      <w:r w:rsidRPr="00126068">
        <w:t>4. The Donor hereby declares and affirms that the share/interest being gifted is free from all encumbrances, liens, charges, pledges, litigation, or third-party claims, and the Donor is the absolute and lawful owner thereof with full right, authority, and capacity to make this gift.</w:t>
      </w:r>
    </w:p>
    <w:p w14:paraId="716EC400" w14:textId="77777777" w:rsidR="00D623EA" w:rsidRPr="00126068" w:rsidRDefault="00000000">
      <w:pPr>
        <w:jc w:val="both"/>
      </w:pPr>
      <w:r w:rsidRPr="00126068">
        <w:t>5. This gift is made voluntarily, without any compulsion, coercion, or undue influence, and is absolute and irrevocable in nature. The Donor shall have no right, claim, or title over the said transferred interest/shares after execution of this Deed.</w:t>
      </w:r>
    </w:p>
    <w:p w14:paraId="4162310E" w14:textId="77777777" w:rsidR="00D623EA" w:rsidRPr="00126068" w:rsidRDefault="00000000">
      <w:pPr>
        <w:jc w:val="both"/>
      </w:pPr>
      <w:r w:rsidRPr="00126068">
        <w:lastRenderedPageBreak/>
        <w:t>6. a) In the case of a Partnership Firm/LLP, the Donee shall be admitted as a partner/member in accordance with the existing Partnership Deed/LLP Agreement and such agreement shall be amended accordingly. The firm/LLP shall update its books and records to reflect this change.</w:t>
      </w:r>
    </w:p>
    <w:p w14:paraId="6F00C611" w14:textId="77777777" w:rsidR="00D623EA" w:rsidRPr="00126068" w:rsidRDefault="00000000">
      <w:pPr>
        <w:jc w:val="both"/>
      </w:pPr>
      <w:r w:rsidRPr="00126068">
        <w:t xml:space="preserve">   b) In the case of a Private Company, the Donor and Donee shall execute requisite Share Transfer Form (Form SH-4) and submit this Deed to the company for approval and registration of the transfer in the Register of Members and issuance of new share certificate(s) in favour of the Donee.</w:t>
      </w:r>
    </w:p>
    <w:p w14:paraId="0BBB6E2B" w14:textId="77777777" w:rsidR="00D623EA" w:rsidRPr="00126068" w:rsidRDefault="00000000">
      <w:pPr>
        <w:jc w:val="both"/>
      </w:pPr>
      <w:r w:rsidRPr="00126068">
        <w:t>7. The parties agree to bear and discharge applicable stamp duty, taxes, charges, and filing requirements as per the prevailing laws including the Income Tax Act, 1961, where applicable.</w:t>
      </w:r>
    </w:p>
    <w:p w14:paraId="18FA666D" w14:textId="77777777" w:rsidR="00126068" w:rsidRDefault="00126068">
      <w:pPr>
        <w:pStyle w:val="Heading2"/>
        <w:rPr>
          <w:color w:val="auto"/>
        </w:rPr>
      </w:pPr>
    </w:p>
    <w:p w14:paraId="307E21FE" w14:textId="3EDF5631" w:rsidR="00D623EA" w:rsidRPr="00126068" w:rsidRDefault="00000000">
      <w:pPr>
        <w:pStyle w:val="Heading2"/>
        <w:rPr>
          <w:color w:val="auto"/>
        </w:rPr>
      </w:pPr>
      <w:r w:rsidRPr="00126068">
        <w:rPr>
          <w:color w:val="auto"/>
        </w:rPr>
        <w:t>DETAILS OF THE TRANSFERRED INTEREST / SHARES</w:t>
      </w:r>
    </w:p>
    <w:tbl>
      <w:tblPr>
        <w:tblW w:w="0" w:type="auto"/>
        <w:tblLook w:val="04A0" w:firstRow="1" w:lastRow="0" w:firstColumn="1" w:lastColumn="0" w:noHBand="0" w:noVBand="1"/>
      </w:tblPr>
      <w:tblGrid>
        <w:gridCol w:w="2336"/>
        <w:gridCol w:w="1594"/>
        <w:gridCol w:w="1671"/>
        <w:gridCol w:w="1662"/>
        <w:gridCol w:w="1593"/>
      </w:tblGrid>
      <w:tr w:rsidR="00126068" w:rsidRPr="00126068" w14:paraId="1CE65C1A" w14:textId="77777777">
        <w:tc>
          <w:tcPr>
            <w:tcW w:w="1728" w:type="dxa"/>
          </w:tcPr>
          <w:p w14:paraId="71EAD3DA" w14:textId="77777777" w:rsidR="00D623EA" w:rsidRPr="00126068" w:rsidRDefault="00000000">
            <w:r w:rsidRPr="00126068">
              <w:t>Entity Type</w:t>
            </w:r>
          </w:p>
        </w:tc>
        <w:tc>
          <w:tcPr>
            <w:tcW w:w="1728" w:type="dxa"/>
          </w:tcPr>
          <w:p w14:paraId="58CE5671" w14:textId="77777777" w:rsidR="00D623EA" w:rsidRPr="00126068" w:rsidRDefault="00000000">
            <w:r w:rsidRPr="00126068">
              <w:t>Name of Entity</w:t>
            </w:r>
          </w:p>
        </w:tc>
        <w:tc>
          <w:tcPr>
            <w:tcW w:w="1728" w:type="dxa"/>
          </w:tcPr>
          <w:p w14:paraId="7ED71DD0" w14:textId="77777777" w:rsidR="00D623EA" w:rsidRPr="00126068" w:rsidRDefault="00000000">
            <w:r w:rsidRPr="00126068">
              <w:t>Nature of Interest Transferred</w:t>
            </w:r>
          </w:p>
        </w:tc>
        <w:tc>
          <w:tcPr>
            <w:tcW w:w="1728" w:type="dxa"/>
          </w:tcPr>
          <w:p w14:paraId="1D9FC2EE" w14:textId="77777777" w:rsidR="00D623EA" w:rsidRPr="00126068" w:rsidRDefault="00000000">
            <w:r w:rsidRPr="00126068">
              <w:t>Percentage / Quantity</w:t>
            </w:r>
          </w:p>
        </w:tc>
        <w:tc>
          <w:tcPr>
            <w:tcW w:w="1728" w:type="dxa"/>
          </w:tcPr>
          <w:p w14:paraId="1505DC6F" w14:textId="77777777" w:rsidR="00D623EA" w:rsidRPr="00126068" w:rsidRDefault="00000000">
            <w:r w:rsidRPr="00126068">
              <w:t>Value (if any)</w:t>
            </w:r>
          </w:p>
        </w:tc>
      </w:tr>
      <w:tr w:rsidR="00126068" w:rsidRPr="00126068" w14:paraId="60BA7B7A" w14:textId="77777777">
        <w:tc>
          <w:tcPr>
            <w:tcW w:w="1728" w:type="dxa"/>
          </w:tcPr>
          <w:p w14:paraId="4C6819C0" w14:textId="77777777" w:rsidR="00D623EA" w:rsidRPr="00126068" w:rsidRDefault="00000000">
            <w:r w:rsidRPr="00126068">
              <w:t>[Firm/LLP/Company]</w:t>
            </w:r>
          </w:p>
        </w:tc>
        <w:tc>
          <w:tcPr>
            <w:tcW w:w="1728" w:type="dxa"/>
          </w:tcPr>
          <w:p w14:paraId="50B0BF74" w14:textId="77777777" w:rsidR="00D623EA" w:rsidRPr="00126068" w:rsidRDefault="00D623EA"/>
        </w:tc>
        <w:tc>
          <w:tcPr>
            <w:tcW w:w="1728" w:type="dxa"/>
          </w:tcPr>
          <w:p w14:paraId="27ADA3C7" w14:textId="77777777" w:rsidR="00D623EA" w:rsidRPr="00126068" w:rsidRDefault="00D623EA"/>
        </w:tc>
        <w:tc>
          <w:tcPr>
            <w:tcW w:w="1728" w:type="dxa"/>
          </w:tcPr>
          <w:p w14:paraId="4B70CC94" w14:textId="77777777" w:rsidR="00D623EA" w:rsidRPr="00126068" w:rsidRDefault="00D623EA"/>
        </w:tc>
        <w:tc>
          <w:tcPr>
            <w:tcW w:w="1728" w:type="dxa"/>
          </w:tcPr>
          <w:p w14:paraId="416527F3" w14:textId="77777777" w:rsidR="00D623EA" w:rsidRPr="00126068" w:rsidRDefault="00D623EA"/>
        </w:tc>
      </w:tr>
    </w:tbl>
    <w:p w14:paraId="5A696816" w14:textId="77777777" w:rsidR="00126068" w:rsidRDefault="00000000">
      <w:r w:rsidRPr="00126068">
        <w:br/>
      </w:r>
    </w:p>
    <w:p w14:paraId="3EECF534" w14:textId="77777777" w:rsidR="00126068" w:rsidRDefault="00126068">
      <w:r>
        <w:br w:type="page"/>
      </w:r>
    </w:p>
    <w:p w14:paraId="6D1FEE3B" w14:textId="18CB00DE" w:rsidR="00D623EA" w:rsidRPr="00126068" w:rsidRDefault="00000000">
      <w:r w:rsidRPr="00126068">
        <w:lastRenderedPageBreak/>
        <w:t>IN WITNESS WHEREOF the Donor and the Donee have executed these presents on the day, month, and year first above written in the presence of the undersigned witnesses, who have also subscribed their respective signatures in confirmation.</w:t>
      </w:r>
    </w:p>
    <w:p w14:paraId="7D033162" w14:textId="77777777" w:rsidR="00D623EA" w:rsidRPr="00126068" w:rsidRDefault="00000000">
      <w:r w:rsidRPr="00126068">
        <w:t>SIGNED AND DELIVERED BY THE DONOR</w:t>
      </w:r>
      <w:r w:rsidRPr="00126068">
        <w:br/>
        <w:t>(Signature)</w:t>
      </w:r>
      <w:r w:rsidRPr="00126068">
        <w:br/>
        <w:t>Name: __________________________</w:t>
      </w:r>
      <w:r w:rsidRPr="00126068">
        <w:br/>
        <w:t>PAN: ___________________________</w:t>
      </w:r>
      <w:r w:rsidRPr="00126068">
        <w:br/>
        <w:t>Address: _______________________</w:t>
      </w:r>
    </w:p>
    <w:p w14:paraId="7E8A88CA" w14:textId="77777777" w:rsidR="00D623EA" w:rsidRPr="00126068" w:rsidRDefault="00000000">
      <w:r w:rsidRPr="00126068">
        <w:t>SIGNED AND ACCEPTED BY THE DONEE</w:t>
      </w:r>
      <w:r w:rsidRPr="00126068">
        <w:br/>
        <w:t>(Signature)</w:t>
      </w:r>
      <w:r w:rsidRPr="00126068">
        <w:br/>
        <w:t>Name: __________________________</w:t>
      </w:r>
      <w:r w:rsidRPr="00126068">
        <w:br/>
        <w:t>PAN: ___________________________</w:t>
      </w:r>
      <w:r w:rsidRPr="00126068">
        <w:br/>
        <w:t>Address: _______________________</w:t>
      </w:r>
    </w:p>
    <w:p w14:paraId="23AEA7E5" w14:textId="77777777" w:rsidR="00D623EA" w:rsidRPr="00126068" w:rsidRDefault="00000000">
      <w:pPr>
        <w:pStyle w:val="Heading2"/>
        <w:rPr>
          <w:color w:val="auto"/>
        </w:rPr>
      </w:pPr>
      <w:r w:rsidRPr="00126068">
        <w:rPr>
          <w:color w:val="auto"/>
        </w:rPr>
        <w:t>WITNESSES:</w:t>
      </w:r>
    </w:p>
    <w:p w14:paraId="7E6BAF10" w14:textId="77777777" w:rsidR="00D623EA" w:rsidRPr="00126068" w:rsidRDefault="00000000">
      <w:r w:rsidRPr="00126068">
        <w:t>1. Signature: _______________________</w:t>
      </w:r>
      <w:r w:rsidRPr="00126068">
        <w:br/>
        <w:t xml:space="preserve">   Name: __________________________</w:t>
      </w:r>
      <w:r w:rsidRPr="00126068">
        <w:br/>
        <w:t xml:space="preserve">   Address: ________________________</w:t>
      </w:r>
      <w:r w:rsidRPr="00126068">
        <w:br/>
        <w:t xml:space="preserve">   PAN/Aadhaar: ____________________</w:t>
      </w:r>
    </w:p>
    <w:p w14:paraId="042805D5" w14:textId="77777777" w:rsidR="00D623EA" w:rsidRPr="00126068" w:rsidRDefault="00000000">
      <w:r w:rsidRPr="00126068">
        <w:t>2. Signature: _______________________</w:t>
      </w:r>
      <w:r w:rsidRPr="00126068">
        <w:br/>
        <w:t xml:space="preserve">   Name: __________________________</w:t>
      </w:r>
      <w:r w:rsidRPr="00126068">
        <w:br/>
        <w:t xml:space="preserve">   Address: ________________________</w:t>
      </w:r>
      <w:r w:rsidRPr="00126068">
        <w:br/>
        <w:t xml:space="preserve">   PAN/Aadhaar: ____________________</w:t>
      </w:r>
    </w:p>
    <w:sectPr w:rsidR="00D623EA" w:rsidRPr="00126068"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16918461">
    <w:abstractNumId w:val="8"/>
  </w:num>
  <w:num w:numId="2" w16cid:durableId="1304429708">
    <w:abstractNumId w:val="6"/>
  </w:num>
  <w:num w:numId="3" w16cid:durableId="1280143817">
    <w:abstractNumId w:val="5"/>
  </w:num>
  <w:num w:numId="4" w16cid:durableId="492767308">
    <w:abstractNumId w:val="4"/>
  </w:num>
  <w:num w:numId="5" w16cid:durableId="1607151342">
    <w:abstractNumId w:val="7"/>
  </w:num>
  <w:num w:numId="6" w16cid:durableId="1449859459">
    <w:abstractNumId w:val="3"/>
  </w:num>
  <w:num w:numId="7" w16cid:durableId="14966315">
    <w:abstractNumId w:val="2"/>
  </w:num>
  <w:num w:numId="8" w16cid:durableId="1905531803">
    <w:abstractNumId w:val="1"/>
  </w:num>
  <w:num w:numId="9" w16cid:durableId="1636984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26068"/>
    <w:rsid w:val="0015074B"/>
    <w:rsid w:val="0029639D"/>
    <w:rsid w:val="00326F90"/>
    <w:rsid w:val="00AA1D8D"/>
    <w:rsid w:val="00B10F77"/>
    <w:rsid w:val="00B47730"/>
    <w:rsid w:val="00CB0664"/>
    <w:rsid w:val="00D623E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B1D8E5"/>
  <w14:defaultImageDpi w14:val="300"/>
  <w15:docId w15:val="{C0093C1B-CF0E-4D5A-BE7D-5A1B231BD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Times New Roman" w:hAnsi="Times New Roman"/>
      <w:sz w:val="24"/>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844</Words>
  <Characters>4813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admin.cclnpo@icai.in</cp:lastModifiedBy>
  <cp:revision>2</cp:revision>
  <dcterms:created xsi:type="dcterms:W3CDTF">2013-12-23T23:15:00Z</dcterms:created>
  <dcterms:modified xsi:type="dcterms:W3CDTF">2025-06-20T06:36:00Z</dcterms:modified>
  <cp:category/>
</cp:coreProperties>
</file>